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0C" w:rsidRPr="00076A0C" w:rsidRDefault="00214BAE" w:rsidP="00A0761B">
      <w:pPr>
        <w:pStyle w:val="Tytu"/>
        <w:tabs>
          <w:tab w:val="left" w:pos="3500"/>
        </w:tabs>
        <w:rPr>
          <w:b/>
          <w:color w:val="215868"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5168900</wp:posOffset>
            </wp:positionH>
            <wp:positionV relativeFrom="paragraph">
              <wp:posOffset>-571500</wp:posOffset>
            </wp:positionV>
            <wp:extent cx="1435735" cy="1435735"/>
            <wp:effectExtent l="0" t="0" r="0" b="0"/>
            <wp:wrapTight wrapText="bothSides">
              <wp:wrapPolygon edited="0">
                <wp:start x="8598" y="287"/>
                <wp:lineTo x="6019" y="1433"/>
                <wp:lineTo x="1433" y="4299"/>
                <wp:lineTo x="0" y="10031"/>
                <wp:lineTo x="860" y="15190"/>
                <wp:lineTo x="4012" y="19202"/>
                <wp:lineTo x="8311" y="20922"/>
                <wp:lineTo x="9458" y="21208"/>
                <wp:lineTo x="11751" y="21208"/>
                <wp:lineTo x="12897" y="20922"/>
                <wp:lineTo x="16909" y="19489"/>
                <wp:lineTo x="17196" y="19202"/>
                <wp:lineTo x="20635" y="14617"/>
                <wp:lineTo x="21208" y="9744"/>
                <wp:lineTo x="20062" y="4872"/>
                <wp:lineTo x="15476" y="1433"/>
                <wp:lineTo x="13757" y="287"/>
                <wp:lineTo x="8598" y="287"/>
              </wp:wrapPolygon>
            </wp:wrapTight>
            <wp:docPr id="44" name="Obraz 44" descr="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lu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A0C" w:rsidRPr="00076A0C">
        <w:rPr>
          <w:b/>
          <w:color w:val="215868"/>
          <w:sz w:val="48"/>
          <w:szCs w:val="48"/>
        </w:rPr>
        <w:t>Zadani</w:t>
      </w:r>
      <w:r w:rsidR="0095731E">
        <w:rPr>
          <w:b/>
          <w:color w:val="215868"/>
          <w:sz w:val="48"/>
          <w:szCs w:val="48"/>
        </w:rPr>
        <w:t>e</w:t>
      </w:r>
      <w:r w:rsidR="00076A0C" w:rsidRPr="00076A0C">
        <w:rPr>
          <w:b/>
          <w:color w:val="215868"/>
          <w:sz w:val="48"/>
          <w:szCs w:val="48"/>
        </w:rPr>
        <w:t>:</w:t>
      </w:r>
      <w:r w:rsidR="00A0761B">
        <w:rPr>
          <w:b/>
          <w:color w:val="215868"/>
          <w:sz w:val="48"/>
          <w:szCs w:val="48"/>
        </w:rPr>
        <w:tab/>
      </w:r>
    </w:p>
    <w:p w:rsidR="00A0761B" w:rsidRDefault="00A70E60" w:rsidP="003367CA">
      <w:pPr>
        <w:pStyle w:val="Tytu"/>
      </w:pPr>
      <w:r>
        <w:tab/>
      </w:r>
    </w:p>
    <w:p w:rsidR="0092452D" w:rsidRPr="0092452D" w:rsidRDefault="0092452D" w:rsidP="0092452D"/>
    <w:p w:rsidR="005A522C" w:rsidRPr="0092452D" w:rsidRDefault="00D21B18" w:rsidP="0041238A">
      <w:pPr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32"/>
          <w:szCs w:val="32"/>
          <w:lang w:eastAsia="pl-PL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953770</wp:posOffset>
                </wp:positionV>
                <wp:extent cx="4543425" cy="4552950"/>
                <wp:effectExtent l="19050" t="0" r="9525" b="0"/>
                <wp:wrapNone/>
                <wp:docPr id="34" name="Grup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3425" cy="4552950"/>
                          <a:chOff x="0" y="0"/>
                          <a:chExt cx="4543425" cy="4552950"/>
                        </a:xfrm>
                      </wpg:grpSpPr>
                      <wpg:grpSp>
                        <wpg:cNvPr id="33" name="Grupa 33"/>
                        <wpg:cNvGrpSpPr/>
                        <wpg:grpSpPr>
                          <a:xfrm>
                            <a:off x="0" y="19050"/>
                            <a:ext cx="4467225" cy="4467225"/>
                            <a:chOff x="0" y="0"/>
                            <a:chExt cx="4467225" cy="4467225"/>
                          </a:xfrm>
                        </wpg:grpSpPr>
                        <wps:wsp>
                          <wps:cNvPr id="17" name="Oval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467225" cy="4467225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63500" cmpd="thickThin" algn="ctr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Elipsa 32"/>
                          <wps:cNvSpPr/>
                          <wps:spPr>
                            <a:xfrm>
                              <a:off x="2200275" y="2257425"/>
                              <a:ext cx="76200" cy="762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" name="Grupa 31"/>
                        <wpg:cNvGrpSpPr/>
                        <wpg:grpSpPr>
                          <a:xfrm>
                            <a:off x="66675" y="0"/>
                            <a:ext cx="4476750" cy="4552950"/>
                            <a:chOff x="0" y="0"/>
                            <a:chExt cx="4476750" cy="4552950"/>
                          </a:xfrm>
                        </wpg:grpSpPr>
                        <wps:wsp>
                          <wps:cNvPr id="18" name="Elipsa 18"/>
                          <wps:cNvSpPr/>
                          <wps:spPr>
                            <a:xfrm>
                              <a:off x="1809750" y="0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1238A"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ipsa 19"/>
                          <wps:cNvSpPr/>
                          <wps:spPr>
                            <a:xfrm>
                              <a:off x="771525" y="33337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1238A"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Elipsa 20"/>
                          <wps:cNvSpPr/>
                          <wps:spPr>
                            <a:xfrm>
                              <a:off x="1885950" y="378142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Elipsa 21"/>
                          <wps:cNvSpPr/>
                          <wps:spPr>
                            <a:xfrm>
                              <a:off x="0" y="1981200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Elipsa 23"/>
                          <wps:cNvSpPr/>
                          <wps:spPr>
                            <a:xfrm>
                              <a:off x="171450" y="96202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1238A"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Elipsa 24"/>
                          <wps:cNvSpPr/>
                          <wps:spPr>
                            <a:xfrm>
                              <a:off x="1038225" y="338137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Elipsa 25"/>
                          <wps:cNvSpPr/>
                          <wps:spPr>
                            <a:xfrm>
                              <a:off x="342900" y="282892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Elipsa 26"/>
                          <wps:cNvSpPr/>
                          <wps:spPr>
                            <a:xfrm>
                              <a:off x="2847975" y="323850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1238A"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Elipsa 27"/>
                          <wps:cNvSpPr/>
                          <wps:spPr>
                            <a:xfrm>
                              <a:off x="3705225" y="195262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Elipsa 28"/>
                          <wps:cNvSpPr/>
                          <wps:spPr>
                            <a:xfrm>
                              <a:off x="3486150" y="990600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1238A"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Elipsa 29"/>
                          <wps:cNvSpPr/>
                          <wps:spPr>
                            <a:xfrm>
                              <a:off x="3390900" y="2819400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Elipsa 30"/>
                          <wps:cNvSpPr/>
                          <wps:spPr>
                            <a:xfrm>
                              <a:off x="2838450" y="3381375"/>
                              <a:ext cx="771525" cy="77152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1238A" w:rsidRPr="0041238A" w:rsidRDefault="0041238A" w:rsidP="0041238A">
                                <w:pP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>
                                  <w:rPr>
                                    <w:b/>
                                    <w:sz w:val="52"/>
                                    <w:szCs w:val="52"/>
                                    <w14:textOutline w14:w="5270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a 34" o:spid="_x0000_s1026" style="position:absolute;margin-left:53.55pt;margin-top:75.1pt;width:357.75pt;height:358.5pt;z-index:251682304" coordsize="45434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">
                <v:group id="Grupa 33" o:spid="_x0000_s1027" style="position:absolute;top:190;width:44672;height:44672" coordsize="44672,44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oval id="Oval 68" o:spid="_x0000_s1028" style="position:absolute;width:44672;height:44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+0L0A&#10;AADbAAAADwAAAGRycy9kb3ducmV2LnhtbERPvQrCMBDeBd8hnOAimuqgpRpFBEEEB6s4H83ZFptL&#10;baLWtzeC4HYf3+8tVq2pxJMaV1pWMB5FIIgzq0vOFZxP22EMwnlkjZVlUvAmB6tlt7PARNsXH+mZ&#10;+lyEEHYJKii8rxMpXVaQQTeyNXHgrrYx6ANscqkbfIVwU8lJFE2lwZJDQ4E1bQrKbunDKNhvbHw4&#10;Z5WO77k208u6vA3iVKl+r13PQXhq/V/8c+90mD+D7y/hAL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Kp+0L0AAADbAAAADwAAAAAAAAAAAAAAAACYAgAAZHJzL2Rvd25yZXYu&#10;eG1sUEsFBgAAAAAEAAQA9QAAAIIDAAAAAA==&#10;" fillcolor="white [3201]" strokecolor="#4f81bd [3204]" strokeweight="5pt">
                    <v:stroke linestyle="thickThin"/>
                    <v:shadow color="#868686"/>
                  </v:oval>
                  <v:oval id="Elipsa 32" o:spid="_x0000_s1029" style="position:absolute;left:22002;top:22574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Hm8cA&#10;AADbAAAADwAAAGRycy9kb3ducmV2LnhtbESPT2vCQBTE74LfYXkFL1I3WgiSuglVsAj24J+K7e2R&#10;fU2C2bdpdtW0n75bEDwOM/MbZpZ1phYXal1lWcF4FIEgzq2uuFDwvl8+TkE4j6yxtkwKfshBlvZ7&#10;M0y0vfKWLjtfiABhl6CC0vsmkdLlJRl0I9sQB+/LtgZ9kG0hdYvXADe1nERRLA1WHBZKbGhRUn7a&#10;nY2Cz3g553izHvJb4/L54RV/P47fSg0eupdnEJ46fw/f2iut4GkC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8x5vHAAAA2wAAAA8AAAAAAAAAAAAAAAAAmAIAAGRy&#10;cy9kb3ducmV2LnhtbFBLBQYAAAAABAAEAPUAAACMAwAAAAA=&#10;" fillcolor="#4f81bd [3204]" strokecolor="#243f60 [1604]" strokeweight="2pt"/>
                </v:group>
                <v:group id="Grupa 31" o:spid="_x0000_s1030" style="position:absolute;left:666;width:44768;height:45529" coordsize="44767,45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oval id="Elipsa 18" o:spid="_x0000_s1031" style="position:absolute;left:18097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EXcQA&#10;AADbAAAADwAAAGRycy9kb3ducmV2LnhtbESPQU8CMRCF7yb8h2ZIvElXTYguFGIIJhouioTzsB12&#10;C+10s63L6q93DibcZvLevPfNfDkEr3rqkots4H5SgCKuonVcG9h9vd49gUoZ2aKPTAZ+KMFyMbqZ&#10;Y2njhT+p3+ZaSQinEg00Obel1qlqKGCaxJZYtGPsAmZZu1rbDi8SHrx+KIqpDuhYGhpsadVQdd5+&#10;BwOHXb/ZPOv1u3duP6Vf/Dg9+tqY2/HwMgOVachX8//1mxV8gZVfZAC9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mRF3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1238A"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12</w:t>
                          </w:r>
                        </w:p>
                      </w:txbxContent>
                    </v:textbox>
                  </v:oval>
                  <v:oval id="Elipsa 19" o:spid="_x0000_s1032" style="position:absolute;left:7715;top:3333;width:7715;height:7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rhxsEA&#10;AADbAAAADwAAAGRycy9kb3ducmV2LnhtbERPTWsCMRC9C/6HMEJvmtWC6NYoIhZavFgVz9PNdDc1&#10;mSybdN3215uC4G0e73MWq85Z0VITjGcF41EGgrjw2nCp4HR8Hc5AhIis0XomBb8UYLXs9xaYa3/l&#10;D2oPsRQphEOOCqoY61zKUFTkMIx8TZy4L984jAk2pdQNXlO4s3KSZVPp0HBqqLCmTUXF5fDjFHye&#10;2t1uLrfv1pjzlP5w//1sS6WeBt36BUSkLj7Ed/ebTvPn8P9LOkA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q4cbBAAAA2wAAAA8AAAAAAAAAAAAAAAAAmAIAAGRycy9kb3du&#10;cmV2LnhtbFBLBQYAAAAABAAEAPUAAACG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1238A"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oval>
                  <v:oval id="Elipsa 20" o:spid="_x0000_s1033" style="position:absolute;left:18859;top:37814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yC5sAA&#10;AADbAAAADwAAAGRycy9kb3ducmV2LnhtbERPTWsCMRC9C/6HMEJvmtWC1NUoRRRavFgVz+Nm3I1N&#10;JssmXbf99c1B8Ph434tV56xoqQnGs4LxKANBXHhtuFRwOm6HbyBCRNZoPZOCXwqwWvZ7C8y1v/MX&#10;tYdYihTCIUcFVYx1LmUoKnIYRr4mTtzVNw5jgk0pdYP3FO6snGTZVDo0nBoqrGldUfF9+HEKLqd2&#10;t5vJzac15jylP9zfXm2p1Muge5+DiNTFp/jh/tAKJml9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yC5sAAAADbAAAADwAAAAAAAAAAAAAAAACYAgAAZHJzL2Rvd25y&#10;ZXYueG1sUEsFBgAAAAAEAAQA9QAAAIUDAAAAAA=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6</w:t>
                          </w:r>
                        </w:p>
                      </w:txbxContent>
                    </v:textbox>
                  </v:oval>
                  <v:oval id="Elipsa 21" o:spid="_x0000_s1034" style="position:absolute;top:19812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AnfcQA&#10;AADbAAAADwAAAGRycy9kb3ducmV2LnhtbESPQWsCMRSE74X+h/AKvdWsFqSuRhGx0OKl2sXzc/Pc&#10;jSYvyyZdV399IxR6HGbmG2a26J0VHbXBeFYwHGQgiEuvDVcKiu/3lzcQISJrtJ5JwZUCLOaPDzPM&#10;tb/wlrpdrESCcMhRQR1jk0sZypochoFviJN39K3DmGRbSd3iJcGdlaMsG0uHhtNCjQ2tairPux+n&#10;4FB0m81Erj+tMfsx3fDr9GorpZ6f+uUURKQ+/of/2h9awWgI9y/p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wJ33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9</w:t>
                          </w:r>
                        </w:p>
                      </w:txbxContent>
                    </v:textbox>
                  </v:oval>
                  <v:oval id="Elipsa 23" o:spid="_x0000_s1035" style="position:absolute;left:1714;top:9620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4ckcMA&#10;AADbAAAADwAAAGRycy9kb3ducmV2LnhtbESPQWsCMRSE70L/Q3gFb5qtgrSrUUpRULxYlZ6fm+du&#10;bPKybOK67a83hYLHYWa+YWaLzlnRUhOMZwUvwwwEceG14VLB8bAavIIIEVmj9UwKfijAYv7Um2Gu&#10;/Y0/qd3HUiQIhxwVVDHWuZShqMhhGPqaOHln3ziMSTal1A3eEtxZOcqyiXRoOC1UWNNHRcX3/uoU&#10;nI7tdvsmlxtrzNeEfnF3GdtSqf5z9z4FEamLj/B/e60VjMbw9yX9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4ckcMAAADbAAAADwAAAAAAAAAAAAAAAACYAgAAZHJzL2Rv&#10;d25yZXYueG1sUEsFBgAAAAAEAAQA9QAAAIgDAAAAAA=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1238A"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1</w:t>
                          </w: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0</w:t>
                          </w:r>
                        </w:p>
                      </w:txbxContent>
                    </v:textbox>
                  </v:oval>
                  <v:oval id="Elipsa 24" o:spid="_x0000_s1036" style="position:absolute;left:10382;top:33813;width:7715;height:7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E5cQA&#10;AADbAAAADwAAAGRycy9kb3ducmV2LnhtbESPQWsCMRSE74L/ITzBm2arIu3WKKUoKF5aKz2/bl53&#10;0yYvyyauq7/eCIUeh5n5hlmsOmdFS00wnhU8jDMQxIXXhksFx4/N6BFEiMgarWdScKEAq2W/t8Bc&#10;+zO/U3uIpUgQDjkqqGKscylDUZHDMPY1cfK+feMwJtmUUjd4TnBn5STL5tKh4bRQYU2vFRW/h5NT&#10;8HVs9/snud5ZYz7ndMW3n6ktlRoOupdnEJG6+B/+a2+1gskM7l/S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HhOX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7</w:t>
                          </w:r>
                        </w:p>
                      </w:txbxContent>
                    </v:textbox>
                  </v:oval>
                  <v:oval id="Elipsa 25" o:spid="_x0000_s1037" style="position:absolute;left:3429;top:28289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hfsQA&#10;AADbAAAADwAAAGRycy9kb3ducmV2LnhtbESPQWsCMRSE74L/ITzBm2arKO3WKKUoKF5aKz2/bl53&#10;0yYvyyauq7/eCIUeh5n5hlmsOmdFS00wnhU8jDMQxIXXhksFx4/N6BFEiMgarWdScKEAq2W/t8Bc&#10;+zO/U3uIpUgQDjkqqGKscylDUZHDMPY1cfK+feMwJtmUUjd4TnBn5STL5tKh4bRQYU2vFRW/h5NT&#10;8HVs9/snud5ZYz7ndMW3n6ktlRoOupdnEJG6+B/+a2+1gskM7l/S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LIX7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8</w:t>
                          </w:r>
                        </w:p>
                      </w:txbxContent>
                    </v:textbox>
                  </v:oval>
                  <v:oval id="Elipsa 26" o:spid="_x0000_s1038" style="position:absolute;left:28479;top:3238;width:7716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/CcMA&#10;AADbAAAADwAAAGRycy9kb3ducmV2LnhtbESPQWsCMRSE7wX/Q3hCbzWrhUVXo4hYaPFiVXp+3Tx3&#10;0yYvyyZdt/31piB4HGbmG2ax6p0VHbXBeFYwHmUgiEuvDVcKTseXpymIEJE1Ws+k4JcCrJaDhwUW&#10;2l/4nbpDrESCcChQQR1jU0gZypochpFviJN39q3DmGRbSd3iJcGdlZMsy6VDw2mhxoY2NZXfhx+n&#10;4PPU7XYzuX2zxnzk9If7r2dbKfU47NdzEJH6eA/f2q9awSSH/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m/CcMAAADbAAAADwAAAAAAAAAAAAAAAACYAgAAZHJzL2Rv&#10;d25yZXYueG1sUEsFBgAAAAAEAAQA9QAAAIgDAAAAAA=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1238A"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1</w:t>
                          </w:r>
                        </w:p>
                      </w:txbxContent>
                    </v:textbox>
                  </v:oval>
                  <v:oval id="Elipsa 27" o:spid="_x0000_s1039" style="position:absolute;left:37052;top:19526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aksQA&#10;AADbAAAADwAAAGRycy9kb3ducmV2LnhtbESPQWsCMRSE74L/ITzBm2aroO3WKKUoWLxUKz2/bl53&#10;0yYvyyauW3+9KQgeh5n5hlmsOmdFS00wnhU8jDMQxIXXhksFx4/N6BFEiMgarWdS8EcBVst+b4G5&#10;9mfeU3uIpUgQDjkqqGKscylDUZHDMPY1cfK+feMwJtmUUjd4TnBn5STLZtKh4bRQYU2vFRW/h5NT&#10;8HVsd7snuX6zxnzO6ILvP1NbKjUcdC/PICJ18R6+tbdawWQO/1/SD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VGpL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3</w:t>
                          </w:r>
                        </w:p>
                      </w:txbxContent>
                    </v:textbox>
                  </v:oval>
                  <v:oval id="Elipsa 28" o:spid="_x0000_s1040" style="position:absolute;left:34861;top:9906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qO4MAA&#10;AADbAAAADwAAAGRycy9kb3ducmV2LnhtbERPTWsCMRC9C/6HMEJvmtWC1NUoRRRavFgVz+Nm3I1N&#10;JssmXbf99c1B8Ph434tV56xoqQnGs4LxKANBXHhtuFRwOm6HbyBCRNZoPZOCXwqwWvZ7C8y1v/MX&#10;tYdYihTCIUcFVYx1LmUoKnIYRr4mTtzVNw5jgk0pdYP3FO6snGTZVDo0nBoqrGldUfF9+HEKLqd2&#10;t5vJzac15jylP9zfXm2p1Muge5+DiNTFp/jh/tAKJmls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qO4MAAAADbAAAADwAAAAAAAAAAAAAAAACYAgAAZHJzL2Rvd25y&#10;ZXYueG1sUEsFBgAAAAAEAAQA9QAAAIUDAAAAAA=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41238A"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2</w:t>
                          </w:r>
                        </w:p>
                      </w:txbxContent>
                    </v:textbox>
                  </v:oval>
                  <v:oval id="Elipsa 29" o:spid="_x0000_s1041" style="position:absolute;left:33909;top:28194;width:7715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re8QA&#10;AADbAAAADwAAAGRycy9kb3ducmV2LnhtbESPT2sCMRTE74LfITyhN81qQbpbo0hpocVL/YPn5+Z1&#10;N23ysmzSdfXTN0LB4zAzv2EWq95Z0VEbjGcF00kGgrj02nCl4LB/Gz+BCBFZo/VMCi4UYLUcDhZY&#10;aH/mLXW7WIkE4VCggjrGppAylDU5DBPfECfvy7cOY5JtJXWL5wR3Vs6ybC4dGk4LNTb0UlP5s/t1&#10;Ck6HbrPJ5euHNeY4pyt+fj/aSqmHUb9+BhGpj/fwf/tdK5jlcPu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GK3vEAAAA2wAAAA8AAAAAAAAAAAAAAAAAmAIAAGRycy9k&#10;b3ducmV2LnhtbFBLBQYAAAAABAAEAPUAAACJAwAAAAA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4</w:t>
                          </w:r>
                        </w:p>
                      </w:txbxContent>
                    </v:textbox>
                  </v:oval>
                  <v:oval id="Elipsa 30" o:spid="_x0000_s1042" style="position:absolute;left:28384;top:33813;width:7715;height:7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UO8AA&#10;AADbAAAADwAAAGRycy9kb3ducmV2LnhtbERPTWsCMRC9F/wPYYTealYFqatRiihUvLQqnsfNuBub&#10;TJZNXNf++uZQ8Ph43/Nl56xoqQnGs4LhIANBXHhtuFRwPGze3kGEiKzReiYFDwqwXPRe5phrf+dv&#10;avexFCmEQ44KqhjrXMpQVOQwDHxNnLiLbxzGBJtS6gbvKdxZOcqyiXRoODVUWNOqouJnf3MKzsd2&#10;t5vK9dYac5rQL35dx7ZU6rXffcxAROriU/zv/tQKxml9+pJ+gF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OUUO8AAAADbAAAADwAAAAAAAAAAAAAAAACYAgAAZHJzL2Rvd25y&#10;ZXYueG1sUEsFBgAAAAAEAAQA9QAAAIUDAAAAAA==&#10;" filled="f" stroked="f" strokeweight="2pt">
                    <v:textbox>
                      <w:txbxContent>
                        <w:p w:rsidR="0041238A" w:rsidRPr="0041238A" w:rsidRDefault="0041238A" w:rsidP="0041238A">
                          <w:pP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>
                            <w:rPr>
                              <w:b/>
                              <w:sz w:val="52"/>
                              <w:szCs w:val="52"/>
                              <w14:textOutline w14:w="5270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5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  <w:r w:rsidR="006D2991" w:rsidRPr="006D299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Podziel tarczę zegara w taki sposób, aby otrzymać sumę dwóch liczb równą 13</w:t>
      </w:r>
      <w:r w:rsidR="006D2991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.</w:t>
      </w:r>
    </w:p>
    <w:sectPr w:rsidR="005A522C" w:rsidRPr="0092452D" w:rsidSect="006D29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1"/>
      <w:pgMar w:top="1276" w:right="1134" w:bottom="851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8B" w:rsidRDefault="00EC7D8B">
      <w:pPr>
        <w:spacing w:after="0" w:line="240" w:lineRule="auto"/>
      </w:pPr>
      <w:r>
        <w:separator/>
      </w:r>
    </w:p>
  </w:endnote>
  <w:endnote w:type="continuationSeparator" w:id="0">
    <w:p w:rsidR="00EC7D8B" w:rsidRDefault="00EC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214B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99770" cy="10058400"/>
              <wp:effectExtent l="0" t="0" r="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49" style="position:absolute;margin-left:0;margin-top:0;width:55.1pt;height:11in;z-index:-251662336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6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0" style="position:absolute;margin-left:0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189230</wp:posOffset>
              </wp:positionH>
              <wp:positionV relativeFrom="page">
                <wp:posOffset>8928735</wp:posOffset>
              </wp:positionV>
              <wp:extent cx="457200" cy="365760"/>
              <wp:effectExtent l="0" t="0" r="19050" b="15240"/>
              <wp:wrapNone/>
              <wp:docPr id="7" name="Para nawiasów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rgbClr val="FF388C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61311"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2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Para nawiasów 7" o:spid="_x0000_s1051" type="#_x0000_t185" style="position:absolute;margin-left:14.9pt;margin-top:703.05pt;width:36pt;height:28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" filled="t" fillcolor="#ff388c" strokecolor="window" strokeweight="1pt">
              <v:path arrowok="t"/>
              <v:textbox inset="0,,0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 w:rsidR="00061311">
                      <w:rPr>
                        <w:noProof/>
                        <w:color w:val="FFFFFF"/>
                        <w:sz w:val="24"/>
                        <w:szCs w:val="24"/>
                      </w:rPr>
                      <w:t>2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214B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1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2" style="position:absolute;margin-left:541.75pt;margin-top:0;width:53.6pt;height:84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11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3" style="position:absolute;margin-left:541.75pt;margin-top:682pt;width:53.6pt;height:75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6933565</wp:posOffset>
              </wp:positionH>
              <wp:positionV relativeFrom="page">
                <wp:posOffset>8928735</wp:posOffset>
              </wp:positionV>
              <wp:extent cx="457200" cy="365760"/>
              <wp:effectExtent l="0" t="0" r="19050" b="15240"/>
              <wp:wrapNone/>
              <wp:docPr id="12" name="Para nawiasów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rgbClr val="FF388C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3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54" type="#_x0000_t185" style="position:absolute;margin-left:545.95pt;margin-top:703.05pt;width:36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" filled="t" fillcolor="#ff388c" strokecolor="window" strokeweight="1pt">
              <v:path arrowok="t"/>
              <v:textbox inset="0,,0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  <w:sz w:val="24"/>
                        <w:szCs w:val="24"/>
                      </w:rPr>
                      <w:t>3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991" w:rsidRDefault="00214BAE" w:rsidP="006D2991">
    <w:pPr>
      <w:pStyle w:val="Stopka"/>
      <w:ind w:hanging="990"/>
    </w:pPr>
    <w:r>
      <w:rPr>
        <w:noProof/>
      </w:rPr>
      <w:drawing>
        <wp:inline distT="0" distB="0" distL="0" distR="0">
          <wp:extent cx="6753225" cy="2352675"/>
          <wp:effectExtent l="0" t="0" r="9525" b="9525"/>
          <wp:docPr id="2" name="Obraz 2" descr="numb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mb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3225" cy="2352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8B" w:rsidRDefault="00EC7D8B">
      <w:pPr>
        <w:spacing w:after="0" w:line="240" w:lineRule="auto"/>
      </w:pPr>
      <w:r>
        <w:separator/>
      </w:r>
    </w:p>
  </w:footnote>
  <w:footnote w:type="continuationSeparator" w:id="0">
    <w:p w:rsidR="00EC7D8B" w:rsidRDefault="00EC7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214BA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680720</wp:posOffset>
              </wp:positionH>
              <wp:positionV relativeFrom="page">
                <wp:posOffset>0</wp:posOffset>
              </wp:positionV>
              <wp:extent cx="6880225" cy="10692765"/>
              <wp:effectExtent l="0" t="0" r="0" b="0"/>
              <wp:wrapNone/>
              <wp:docPr id="16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ysClr val="window" lastClr="FFFFFF">
                              <a:tint val="90000"/>
                            </a:sysClr>
                          </a:gs>
                          <a:gs pos="75000">
                            <a:sysClr val="window" lastClr="FFFFFF">
                              <a:shade val="100000"/>
                              <a:satMod val="115000"/>
                            </a:sysClr>
                          </a:gs>
                          <a:gs pos="100000">
                            <a:sysClr val="window" lastClr="FFFFFF">
                              <a:shade val="70000"/>
                              <a:satMod val="130000"/>
                            </a:sysClr>
                          </a:gs>
                        </a:gsLst>
                        <a:path path="circle">
                          <a:fillToRect l="20000" t="50000" r="100000" b="50000"/>
                        </a:path>
                      </a:gra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53.6pt;margin-top:0;width:541.75pt;height:841.9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" stroked="f" strokeweight="2pt">
              <v:fill color2="#dadada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9525" b="7620"/>
              <wp:wrapNone/>
              <wp:docPr id="2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43" type="#_x0000_t202" style="position:absolute;margin-left:20.85pt;margin-top:231.5pt;width:32.25pt;height:378.9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1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44" style="position:absolute;margin-left:0;margin-top:682pt;width:53.6pt;height:75.8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99770" cy="10058400"/>
              <wp:effectExtent l="0" t="0" r="0" b="0"/>
              <wp:wrapNone/>
              <wp:docPr id="1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Prostokąt 4" o:spid="_x0000_s1045" style="position:absolute;margin-left:0;margin-top:0;width:55.1pt;height:11in;z-index:-251666432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214BA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13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ysClr val="window" lastClr="FFFFFF">
                              <a:tint val="90000"/>
                            </a:sysClr>
                          </a:gs>
                          <a:gs pos="75000">
                            <a:sysClr val="window" lastClr="FFFFFF">
                              <a:shade val="100000"/>
                              <a:satMod val="115000"/>
                            </a:sysClr>
                          </a:gs>
                          <a:gs pos="100000">
                            <a:sysClr val="window" lastClr="FFFFFF">
                              <a:shade val="70000"/>
                              <a:satMod val="130000"/>
                            </a:sysClr>
                          </a:gs>
                        </a:gsLst>
                        <a:path path="circle">
                          <a:fillToRect l="20000" t="50000" r="100000" b="50000"/>
                        </a:path>
                      </a:gra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Prostokąt 5" o:spid="_x0000_s1026" style="position:absolute;margin-left:0;margin-top:0;width:556.9pt;height:11in;z-index:-251656192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" stroked="f" strokeweight="2pt">
              <v:fill color2="#dadada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2940050</wp:posOffset>
              </wp:positionV>
              <wp:extent cx="409575" cy="4812030"/>
              <wp:effectExtent l="0" t="0" r="9525" b="7620"/>
              <wp:wrapNone/>
              <wp:docPr id="9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541.75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8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7" style="position:absolute;margin-left:541.75pt;margin-top:682pt;width:53.6pt;height:75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DCCL/9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5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48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214BAE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Dodawanie </w:t>
                          </w:r>
                          <w:r w:rsidR="0095731E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pamięciowe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55" type="#_x0000_t202" style="position:absolute;margin-left:552.2pt;margin-top:231.5pt;width:32.25pt;height:378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zFWsgIAALI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CbTzFW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Dodawanie </w:t>
                    </w:r>
                    <w:r w:rsidR="0095731E">
                      <w:rPr>
                        <w:rFonts w:ascii="Times New Roman" w:hAnsi="Times New Roman"/>
                        <w:sz w:val="24"/>
                        <w:szCs w:val="24"/>
                      </w:rPr>
                      <w:t>pamięciowe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56" style="position:absolute;margin-left:541.75pt;margin-top:0;width:53.6pt;height:841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lmdwIAAO8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/UV5ZncCAADv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defaultTabStop w:val="709"/>
  <w:hyphenationZone w:val="4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335B4"/>
    <w:rsid w:val="00057357"/>
    <w:rsid w:val="00061311"/>
    <w:rsid w:val="00076A0C"/>
    <w:rsid w:val="000D1D6A"/>
    <w:rsid w:val="000E7550"/>
    <w:rsid w:val="00190708"/>
    <w:rsid w:val="001914FB"/>
    <w:rsid w:val="00214BAE"/>
    <w:rsid w:val="00216359"/>
    <w:rsid w:val="002843F1"/>
    <w:rsid w:val="002C4363"/>
    <w:rsid w:val="003012F8"/>
    <w:rsid w:val="003367CA"/>
    <w:rsid w:val="0036692F"/>
    <w:rsid w:val="0038484B"/>
    <w:rsid w:val="0038487C"/>
    <w:rsid w:val="00384986"/>
    <w:rsid w:val="0041238A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51D6E"/>
    <w:rsid w:val="00567D35"/>
    <w:rsid w:val="005A522C"/>
    <w:rsid w:val="005B3020"/>
    <w:rsid w:val="005D1E81"/>
    <w:rsid w:val="006055F4"/>
    <w:rsid w:val="006D2991"/>
    <w:rsid w:val="006F542C"/>
    <w:rsid w:val="006F7F39"/>
    <w:rsid w:val="00710464"/>
    <w:rsid w:val="007137D8"/>
    <w:rsid w:val="007404D3"/>
    <w:rsid w:val="00784236"/>
    <w:rsid w:val="007F7E19"/>
    <w:rsid w:val="00822FD0"/>
    <w:rsid w:val="00843353"/>
    <w:rsid w:val="008628FE"/>
    <w:rsid w:val="0086594A"/>
    <w:rsid w:val="008D3515"/>
    <w:rsid w:val="008E3144"/>
    <w:rsid w:val="008F30C6"/>
    <w:rsid w:val="008F7EA5"/>
    <w:rsid w:val="0092452D"/>
    <w:rsid w:val="00942478"/>
    <w:rsid w:val="0095731E"/>
    <w:rsid w:val="00965137"/>
    <w:rsid w:val="00986499"/>
    <w:rsid w:val="009B41E8"/>
    <w:rsid w:val="009B5BE8"/>
    <w:rsid w:val="009E4734"/>
    <w:rsid w:val="009F6C8B"/>
    <w:rsid w:val="00A0761B"/>
    <w:rsid w:val="00A105F4"/>
    <w:rsid w:val="00A65BF4"/>
    <w:rsid w:val="00A70E60"/>
    <w:rsid w:val="00AB20C3"/>
    <w:rsid w:val="00AD0E2A"/>
    <w:rsid w:val="00B20264"/>
    <w:rsid w:val="00B2641F"/>
    <w:rsid w:val="00B2712A"/>
    <w:rsid w:val="00B67C58"/>
    <w:rsid w:val="00B725F1"/>
    <w:rsid w:val="00B77A38"/>
    <w:rsid w:val="00B80411"/>
    <w:rsid w:val="00BB740B"/>
    <w:rsid w:val="00BE75CE"/>
    <w:rsid w:val="00BF379A"/>
    <w:rsid w:val="00C56F1F"/>
    <w:rsid w:val="00CC4027"/>
    <w:rsid w:val="00CE577E"/>
    <w:rsid w:val="00D21B18"/>
    <w:rsid w:val="00D3383F"/>
    <w:rsid w:val="00D62D67"/>
    <w:rsid w:val="00DC28F1"/>
    <w:rsid w:val="00E17053"/>
    <w:rsid w:val="00E272AE"/>
    <w:rsid w:val="00E32EC0"/>
    <w:rsid w:val="00E456ED"/>
    <w:rsid w:val="00E4620A"/>
    <w:rsid w:val="00EC015C"/>
    <w:rsid w:val="00EC4C37"/>
    <w:rsid w:val="00EC7D8B"/>
    <w:rsid w:val="00F42F1F"/>
    <w:rsid w:val="00F53D26"/>
    <w:rsid w:val="00F541B2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2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3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4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5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subject>Liczby i cyfry. Klasa 4</dc:subject>
  <dc:creator>Ania</dc:creator>
  <cp:keywords>Składnik, suma, przemienność dodawania, łączność dodawania</cp:keywords>
  <cp:lastModifiedBy>Ania</cp:lastModifiedBy>
  <cp:revision>3</cp:revision>
  <cp:lastPrinted>2013-08-29T20:05:00Z</cp:lastPrinted>
  <dcterms:created xsi:type="dcterms:W3CDTF">2013-08-29T20:05:00Z</dcterms:created>
  <dcterms:modified xsi:type="dcterms:W3CDTF">2013-08-29T20:06:00Z</dcterms:modified>
</cp:coreProperties>
</file>